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C3" w:rsidRPr="00EF31C3" w:rsidRDefault="0094422A" w:rsidP="00EF31C3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31C3">
        <w:rPr>
          <w:rFonts w:ascii="Times New Roman" w:hAnsi="Times New Roman" w:cs="Times New Roman"/>
          <w:sz w:val="28"/>
          <w:szCs w:val="28"/>
        </w:rPr>
        <w:t>СОВЕТ</w:t>
      </w:r>
    </w:p>
    <w:p w:rsidR="00EF31C3" w:rsidRDefault="00790FDF" w:rsidP="00EF31C3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31C3">
        <w:rPr>
          <w:rFonts w:ascii="Times New Roman" w:hAnsi="Times New Roman" w:cs="Times New Roman"/>
          <w:sz w:val="28"/>
          <w:szCs w:val="28"/>
        </w:rPr>
        <w:t>КОЛОЯРСКОГО</w:t>
      </w:r>
      <w:r w:rsidR="000C0AC4" w:rsidRPr="00EF31C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0C0AC4" w:rsidRPr="00EF31C3" w:rsidRDefault="000C0AC4" w:rsidP="00EF31C3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EF31C3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884E07" w:rsidRPr="00CF5B20" w:rsidRDefault="000C0AC4" w:rsidP="00EF31C3">
      <w:pPr>
        <w:pStyle w:val="aa"/>
        <w:jc w:val="center"/>
      </w:pPr>
      <w:r w:rsidRPr="00EF31C3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C0AC4" w:rsidRPr="00CF5B20" w:rsidRDefault="000C0AC4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1224" w:rsidRPr="00011B69" w:rsidRDefault="0094422A" w:rsidP="00011B69">
      <w:pPr>
        <w:pStyle w:val="2"/>
        <w:jc w:val="center"/>
        <w:rPr>
          <w:b/>
          <w:sz w:val="28"/>
          <w:szCs w:val="28"/>
        </w:rPr>
      </w:pPr>
      <w:r w:rsidRPr="00011B69">
        <w:rPr>
          <w:sz w:val="28"/>
          <w:szCs w:val="28"/>
        </w:rPr>
        <w:t>РЕШЕНИЕ</w:t>
      </w:r>
    </w:p>
    <w:p w:rsidR="00011B69" w:rsidRDefault="00011B69" w:rsidP="00011B69">
      <w:pPr>
        <w:pStyle w:val="2"/>
        <w:ind w:left="0" w:firstLine="0"/>
        <w:jc w:val="left"/>
        <w:rPr>
          <w:sz w:val="28"/>
          <w:szCs w:val="28"/>
        </w:rPr>
      </w:pPr>
    </w:p>
    <w:p w:rsidR="00501224" w:rsidRPr="00011B69" w:rsidRDefault="00011B69" w:rsidP="00011B69">
      <w:pPr>
        <w:pStyle w:val="2"/>
        <w:ind w:left="0" w:firstLine="0"/>
        <w:jc w:val="left"/>
        <w:rPr>
          <w:sz w:val="28"/>
          <w:szCs w:val="28"/>
        </w:rPr>
      </w:pPr>
      <w:r w:rsidRPr="00011B69">
        <w:rPr>
          <w:sz w:val="28"/>
          <w:szCs w:val="28"/>
        </w:rPr>
        <w:t xml:space="preserve">От 18.03.2011 года                          </w:t>
      </w:r>
      <w:r>
        <w:rPr>
          <w:sz w:val="28"/>
          <w:szCs w:val="28"/>
        </w:rPr>
        <w:t xml:space="preserve"> </w:t>
      </w:r>
      <w:r w:rsidRPr="00011B69">
        <w:rPr>
          <w:sz w:val="28"/>
          <w:szCs w:val="28"/>
        </w:rPr>
        <w:t xml:space="preserve"> </w:t>
      </w:r>
      <w:r w:rsidR="004A05E6">
        <w:rPr>
          <w:sz w:val="28"/>
          <w:szCs w:val="28"/>
        </w:rPr>
        <w:t xml:space="preserve">   </w:t>
      </w:r>
      <w:r w:rsidRPr="00011B69">
        <w:rPr>
          <w:sz w:val="28"/>
          <w:szCs w:val="28"/>
        </w:rPr>
        <w:t>№ 3/</w:t>
      </w:r>
      <w:r w:rsidR="004A05E6">
        <w:rPr>
          <w:sz w:val="28"/>
          <w:szCs w:val="28"/>
        </w:rPr>
        <w:t>1-5</w:t>
      </w:r>
      <w:r>
        <w:rPr>
          <w:sz w:val="28"/>
          <w:szCs w:val="28"/>
        </w:rPr>
        <w:t xml:space="preserve">                                       с.Колояр</w:t>
      </w:r>
    </w:p>
    <w:p w:rsidR="00011B69" w:rsidRPr="00E1709C" w:rsidRDefault="00011B69" w:rsidP="00011B69">
      <w:pPr>
        <w:pStyle w:val="2"/>
        <w:jc w:val="left"/>
        <w:rPr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5211"/>
        <w:gridCol w:w="469"/>
        <w:gridCol w:w="2840"/>
      </w:tblGrid>
      <w:tr w:rsidR="00501224" w:rsidRPr="00CF5B20" w:rsidTr="00501224">
        <w:tc>
          <w:tcPr>
            <w:tcW w:w="5211" w:type="dxa"/>
          </w:tcPr>
          <w:tbl>
            <w:tblPr>
              <w:tblW w:w="8520" w:type="dxa"/>
              <w:tblLayout w:type="fixed"/>
              <w:tblLook w:val="04A0"/>
            </w:tblPr>
            <w:tblGrid>
              <w:gridCol w:w="5211"/>
              <w:gridCol w:w="469"/>
              <w:gridCol w:w="2840"/>
            </w:tblGrid>
            <w:tr w:rsidR="00501224" w:rsidRPr="00CF5B20">
              <w:tc>
                <w:tcPr>
                  <w:tcW w:w="5211" w:type="dxa"/>
                </w:tcPr>
                <w:p w:rsidR="00501224" w:rsidRPr="00CF5B20" w:rsidRDefault="00501224" w:rsidP="00577AF8">
                  <w:pPr>
                    <w:suppressAutoHyphens/>
                    <w:snapToGrid w:val="0"/>
                    <w:spacing w:after="0" w:line="240" w:lineRule="auto"/>
                    <w:ind w:right="14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 утверждении муниципальной </w:t>
                  </w:r>
                  <w:r w:rsidR="00B95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краткосрочной</w:t>
                  </w: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целевой программы</w:t>
                  </w:r>
                  <w:r w:rsidR="00884E07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«Градостроительное  планирование 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развития территории </w:t>
                  </w:r>
                  <w:r w:rsidR="00790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Колоярского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муниципального образования Вольского муниципального района на 2</w:t>
                  </w:r>
                  <w:r w:rsidR="00103542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457144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</w:t>
                  </w:r>
                  <w:r w:rsidR="00790FD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="00884E07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год</w:t>
                  </w:r>
                  <w:r w:rsidR="00103542" w:rsidRPr="00CF5B20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469" w:type="dxa"/>
                </w:tcPr>
                <w:p w:rsidR="00501224" w:rsidRPr="00CF5B20" w:rsidRDefault="00501224" w:rsidP="00CF5B20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  <w:tc>
                <w:tcPr>
                  <w:tcW w:w="2840" w:type="dxa"/>
                </w:tcPr>
                <w:p w:rsidR="00501224" w:rsidRPr="00CF5B20" w:rsidRDefault="00501224" w:rsidP="00CF5B20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" w:type="dxa"/>
          </w:tcPr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840" w:type="dxa"/>
          </w:tcPr>
          <w:p w:rsidR="00501224" w:rsidRPr="00CF5B20" w:rsidRDefault="00501224" w:rsidP="00CF5B20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CF5B20" w:rsidRDefault="00CF5B20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</w:p>
    <w:p w:rsidR="00B66217" w:rsidRDefault="00501224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  <w:r w:rsidRPr="00CF5B20">
        <w:rPr>
          <w:sz w:val="28"/>
          <w:szCs w:val="28"/>
        </w:rPr>
        <w:t>В соответствии с</w:t>
      </w:r>
      <w:r w:rsidR="000C0AC4" w:rsidRPr="00CF5B20">
        <w:rPr>
          <w:sz w:val="28"/>
          <w:szCs w:val="28"/>
        </w:rPr>
        <w:t xml:space="preserve"> п.20 ч.1</w:t>
      </w:r>
      <w:r w:rsidR="00457144" w:rsidRPr="00CF5B20">
        <w:rPr>
          <w:sz w:val="28"/>
          <w:szCs w:val="28"/>
        </w:rPr>
        <w:t xml:space="preserve"> ст. 14 Федерального закона</w:t>
      </w:r>
      <w:r w:rsidRPr="00CF5B20">
        <w:rPr>
          <w:sz w:val="28"/>
          <w:szCs w:val="28"/>
        </w:rPr>
        <w:t xml:space="preserve"> № 131-ФЗ</w:t>
      </w:r>
      <w:r w:rsidR="00457144" w:rsidRPr="00CF5B20">
        <w:rPr>
          <w:sz w:val="28"/>
          <w:szCs w:val="28"/>
        </w:rPr>
        <w:t xml:space="preserve"> «Об общих принципах организации местного самоуправления </w:t>
      </w:r>
      <w:r w:rsidR="00096458">
        <w:rPr>
          <w:sz w:val="28"/>
          <w:szCs w:val="28"/>
        </w:rPr>
        <w:t xml:space="preserve">в </w:t>
      </w:r>
      <w:r w:rsidR="00457144" w:rsidRPr="00CF5B20">
        <w:rPr>
          <w:sz w:val="28"/>
          <w:szCs w:val="28"/>
        </w:rPr>
        <w:t>РФ», ст. 3 Градостроительного кодекса РФ, с</w:t>
      </w:r>
      <w:r w:rsidR="000C0AC4" w:rsidRPr="00CF5B20">
        <w:rPr>
          <w:sz w:val="28"/>
          <w:szCs w:val="28"/>
        </w:rPr>
        <w:t xml:space="preserve"> п.2</w:t>
      </w:r>
      <w:r w:rsidR="0007056B">
        <w:rPr>
          <w:sz w:val="28"/>
          <w:szCs w:val="28"/>
        </w:rPr>
        <w:t>1</w:t>
      </w:r>
      <w:r w:rsidR="000C0AC4" w:rsidRPr="00CF5B20">
        <w:rPr>
          <w:sz w:val="28"/>
          <w:szCs w:val="28"/>
        </w:rPr>
        <w:t xml:space="preserve"> ч.1</w:t>
      </w:r>
      <w:r w:rsidR="00457144" w:rsidRPr="00CF5B20">
        <w:rPr>
          <w:sz w:val="28"/>
          <w:szCs w:val="28"/>
        </w:rPr>
        <w:t xml:space="preserve"> ст. </w:t>
      </w:r>
      <w:r w:rsidR="000C0AC4" w:rsidRPr="00CF5B20">
        <w:rPr>
          <w:sz w:val="28"/>
          <w:szCs w:val="28"/>
        </w:rPr>
        <w:t>6</w:t>
      </w:r>
      <w:r w:rsidR="00457144" w:rsidRPr="00CF5B20">
        <w:rPr>
          <w:sz w:val="28"/>
          <w:szCs w:val="28"/>
        </w:rPr>
        <w:t>,</w:t>
      </w:r>
      <w:r w:rsidR="0035349B">
        <w:rPr>
          <w:sz w:val="28"/>
          <w:szCs w:val="28"/>
        </w:rPr>
        <w:t xml:space="preserve"> ст.</w:t>
      </w:r>
      <w:r w:rsidR="00457144" w:rsidRPr="00CF5B20">
        <w:rPr>
          <w:sz w:val="28"/>
          <w:szCs w:val="28"/>
        </w:rPr>
        <w:t xml:space="preserve"> </w:t>
      </w:r>
      <w:r w:rsidR="00C83F36">
        <w:rPr>
          <w:sz w:val="28"/>
          <w:szCs w:val="28"/>
        </w:rPr>
        <w:t>22</w:t>
      </w:r>
      <w:r w:rsidR="00457144" w:rsidRPr="00CF5B20">
        <w:rPr>
          <w:sz w:val="28"/>
          <w:szCs w:val="28"/>
        </w:rPr>
        <w:t xml:space="preserve"> Устава </w:t>
      </w:r>
      <w:proofErr w:type="spellStart"/>
      <w:r w:rsidR="00790FDF">
        <w:rPr>
          <w:sz w:val="28"/>
          <w:szCs w:val="28"/>
        </w:rPr>
        <w:t>Колоярского</w:t>
      </w:r>
      <w:proofErr w:type="spellEnd"/>
      <w:r w:rsidR="00CF5B20" w:rsidRPr="00CF5B20">
        <w:rPr>
          <w:sz w:val="28"/>
          <w:szCs w:val="28"/>
        </w:rPr>
        <w:t xml:space="preserve"> муниципального образования</w:t>
      </w:r>
      <w:r w:rsidR="00B66217">
        <w:rPr>
          <w:sz w:val="28"/>
          <w:szCs w:val="28"/>
        </w:rPr>
        <w:t xml:space="preserve">, </w:t>
      </w:r>
    </w:p>
    <w:p w:rsidR="00501224" w:rsidRPr="00CF5B20" w:rsidRDefault="00B66217" w:rsidP="00CF5B20">
      <w:pPr>
        <w:pStyle w:val="31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</w:t>
      </w:r>
      <w:r w:rsidRPr="00B66217">
        <w:rPr>
          <w:sz w:val="28"/>
          <w:szCs w:val="28"/>
        </w:rPr>
        <w:t xml:space="preserve"> </w:t>
      </w:r>
      <w:r w:rsidR="00790FDF">
        <w:rPr>
          <w:sz w:val="28"/>
          <w:szCs w:val="28"/>
        </w:rPr>
        <w:t>Колоярского</w:t>
      </w:r>
      <w:r w:rsidRPr="00CF5B20">
        <w:rPr>
          <w:sz w:val="28"/>
          <w:szCs w:val="28"/>
        </w:rPr>
        <w:t xml:space="preserve"> муниципального образования</w:t>
      </w:r>
    </w:p>
    <w:p w:rsidR="00CF5B20" w:rsidRPr="00CF5B20" w:rsidRDefault="00CF5B20" w:rsidP="00CF5B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01224" w:rsidRDefault="00B66217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501224" w:rsidRPr="00CF5B20">
        <w:rPr>
          <w:rFonts w:ascii="Times New Roman" w:hAnsi="Times New Roman" w:cs="Times New Roman"/>
          <w:sz w:val="28"/>
          <w:szCs w:val="28"/>
        </w:rPr>
        <w:t>:</w:t>
      </w:r>
    </w:p>
    <w:p w:rsidR="00CF5B20" w:rsidRPr="00CF5B20" w:rsidRDefault="00CF5B20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57144" w:rsidRPr="00CF5B20" w:rsidRDefault="00CF5B20" w:rsidP="00CF5B20">
      <w:pPr>
        <w:pStyle w:val="a3"/>
        <w:tabs>
          <w:tab w:val="left" w:pos="993"/>
        </w:tabs>
        <w:snapToGri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57144" w:rsidRPr="00CF5B20">
        <w:rPr>
          <w:sz w:val="28"/>
          <w:szCs w:val="28"/>
        </w:rPr>
        <w:t>Утвердить муниципальн</w:t>
      </w:r>
      <w:r w:rsidR="00B9522A">
        <w:rPr>
          <w:sz w:val="28"/>
          <w:szCs w:val="28"/>
        </w:rPr>
        <w:t>ую краткосрочную</w:t>
      </w:r>
      <w:r w:rsidR="00457144" w:rsidRPr="00CF5B20">
        <w:rPr>
          <w:sz w:val="28"/>
          <w:szCs w:val="28"/>
        </w:rPr>
        <w:t xml:space="preserve"> целевую программу «Градостроительное  планирование развития территории</w:t>
      </w:r>
      <w:r w:rsidR="00744B18" w:rsidRPr="00CF5B20">
        <w:rPr>
          <w:sz w:val="28"/>
          <w:szCs w:val="28"/>
        </w:rPr>
        <w:t xml:space="preserve"> </w:t>
      </w:r>
      <w:r w:rsidR="00790FDF">
        <w:rPr>
          <w:sz w:val="28"/>
          <w:szCs w:val="28"/>
        </w:rPr>
        <w:t>Колоярского</w:t>
      </w:r>
      <w:r w:rsidR="00457144" w:rsidRPr="00CF5B20">
        <w:rPr>
          <w:sz w:val="28"/>
          <w:szCs w:val="28"/>
        </w:rPr>
        <w:t xml:space="preserve"> муниципального образования Вольского муниципального района на 2</w:t>
      </w:r>
      <w:r>
        <w:rPr>
          <w:sz w:val="28"/>
          <w:szCs w:val="28"/>
        </w:rPr>
        <w:t>011 год»</w:t>
      </w:r>
      <w:r w:rsidR="00C83F36">
        <w:rPr>
          <w:sz w:val="28"/>
          <w:szCs w:val="28"/>
        </w:rPr>
        <w:t>, согласно Приложени</w:t>
      </w:r>
      <w:r w:rsidR="00A01182">
        <w:rPr>
          <w:sz w:val="28"/>
          <w:szCs w:val="28"/>
        </w:rPr>
        <w:t>ю</w:t>
      </w:r>
      <w:r w:rsidR="00457144" w:rsidRPr="00CF5B20">
        <w:rPr>
          <w:sz w:val="28"/>
          <w:szCs w:val="28"/>
        </w:rPr>
        <w:t>.</w:t>
      </w:r>
    </w:p>
    <w:p w:rsidR="00457144" w:rsidRPr="00CC79BE" w:rsidRDefault="00457144" w:rsidP="00B45DD0">
      <w:pPr>
        <w:pStyle w:val="a3"/>
        <w:numPr>
          <w:ilvl w:val="0"/>
          <w:numId w:val="5"/>
        </w:numPr>
        <w:tabs>
          <w:tab w:val="left" w:pos="993"/>
        </w:tabs>
        <w:snapToGrid w:val="0"/>
        <w:ind w:left="0" w:firstLine="567"/>
        <w:jc w:val="both"/>
        <w:rPr>
          <w:sz w:val="28"/>
          <w:szCs w:val="28"/>
        </w:rPr>
      </w:pPr>
      <w:r w:rsidRPr="00CF5B20">
        <w:rPr>
          <w:sz w:val="28"/>
          <w:szCs w:val="28"/>
        </w:rPr>
        <w:t xml:space="preserve">Финансирование </w:t>
      </w:r>
      <w:r w:rsidR="00103542" w:rsidRPr="00CF5B20">
        <w:rPr>
          <w:sz w:val="28"/>
          <w:szCs w:val="28"/>
        </w:rPr>
        <w:t xml:space="preserve">муниципальной </w:t>
      </w:r>
      <w:r w:rsidR="00B9522A">
        <w:rPr>
          <w:sz w:val="28"/>
          <w:szCs w:val="28"/>
        </w:rPr>
        <w:t>краткосрочной</w:t>
      </w:r>
      <w:r w:rsidRPr="00CF5B20">
        <w:rPr>
          <w:sz w:val="28"/>
          <w:szCs w:val="28"/>
        </w:rPr>
        <w:t xml:space="preserve"> целевой программы «Градостроительное  планирование развития территории</w:t>
      </w:r>
      <w:r w:rsidR="00103542" w:rsidRPr="00CF5B20">
        <w:rPr>
          <w:sz w:val="28"/>
          <w:szCs w:val="28"/>
        </w:rPr>
        <w:t xml:space="preserve"> </w:t>
      </w:r>
      <w:r w:rsidR="00790FDF">
        <w:rPr>
          <w:sz w:val="28"/>
          <w:szCs w:val="28"/>
        </w:rPr>
        <w:t>Колоярского</w:t>
      </w:r>
      <w:r w:rsidRPr="00CF5B20">
        <w:rPr>
          <w:sz w:val="28"/>
          <w:szCs w:val="28"/>
        </w:rPr>
        <w:t xml:space="preserve"> </w:t>
      </w:r>
      <w:r w:rsidRPr="00CC79BE">
        <w:rPr>
          <w:sz w:val="28"/>
          <w:szCs w:val="28"/>
        </w:rPr>
        <w:t>муниципального образования Вольского муниципального района на 2</w:t>
      </w:r>
      <w:r w:rsidR="00103542" w:rsidRPr="00CC79BE">
        <w:rPr>
          <w:sz w:val="28"/>
          <w:szCs w:val="28"/>
        </w:rPr>
        <w:t>0</w:t>
      </w:r>
      <w:r w:rsidRPr="00CC79BE">
        <w:rPr>
          <w:sz w:val="28"/>
          <w:szCs w:val="28"/>
        </w:rPr>
        <w:t>11</w:t>
      </w:r>
      <w:r w:rsidR="00790FDF">
        <w:rPr>
          <w:sz w:val="28"/>
          <w:szCs w:val="28"/>
        </w:rPr>
        <w:t xml:space="preserve"> </w:t>
      </w:r>
      <w:r w:rsidR="00103542" w:rsidRPr="00CC79BE">
        <w:rPr>
          <w:sz w:val="28"/>
          <w:szCs w:val="28"/>
        </w:rPr>
        <w:t>год»</w:t>
      </w:r>
      <w:r w:rsidRPr="00CC79BE">
        <w:rPr>
          <w:sz w:val="28"/>
          <w:szCs w:val="28"/>
        </w:rPr>
        <w:t xml:space="preserve"> производить за счет </w:t>
      </w:r>
      <w:r w:rsidR="00103542" w:rsidRPr="00CC79BE">
        <w:rPr>
          <w:sz w:val="28"/>
          <w:szCs w:val="28"/>
        </w:rPr>
        <w:t xml:space="preserve">средств </w:t>
      </w:r>
      <w:r w:rsidRPr="00CC79BE">
        <w:rPr>
          <w:sz w:val="28"/>
          <w:szCs w:val="28"/>
        </w:rPr>
        <w:t xml:space="preserve">перевыполнения доходной части бюджета </w:t>
      </w:r>
      <w:r w:rsidR="00CC79BE">
        <w:rPr>
          <w:sz w:val="28"/>
          <w:szCs w:val="28"/>
        </w:rPr>
        <w:t xml:space="preserve"> </w:t>
      </w:r>
      <w:r w:rsidR="00790FDF">
        <w:rPr>
          <w:sz w:val="28"/>
          <w:szCs w:val="28"/>
        </w:rPr>
        <w:t>Колоярского</w:t>
      </w:r>
      <w:r w:rsidRPr="00CC79BE">
        <w:rPr>
          <w:sz w:val="28"/>
          <w:szCs w:val="28"/>
        </w:rPr>
        <w:t xml:space="preserve"> муниципального образования</w:t>
      </w:r>
      <w:r w:rsidR="00103542" w:rsidRPr="00CC79BE">
        <w:rPr>
          <w:sz w:val="28"/>
          <w:szCs w:val="28"/>
        </w:rPr>
        <w:t>.</w:t>
      </w:r>
    </w:p>
    <w:p w:rsidR="00501224" w:rsidRDefault="00501224" w:rsidP="00B45DD0">
      <w:pPr>
        <w:pStyle w:val="a3"/>
        <w:numPr>
          <w:ilvl w:val="0"/>
          <w:numId w:val="5"/>
        </w:numPr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 w:rsidRPr="00CF5B20">
        <w:rPr>
          <w:sz w:val="28"/>
          <w:szCs w:val="28"/>
        </w:rPr>
        <w:t xml:space="preserve">Настоящее </w:t>
      </w:r>
      <w:r w:rsidR="00A652E7">
        <w:rPr>
          <w:sz w:val="28"/>
          <w:szCs w:val="28"/>
        </w:rPr>
        <w:t>решение</w:t>
      </w:r>
      <w:r w:rsidRPr="00CF5B20">
        <w:rPr>
          <w:sz w:val="28"/>
          <w:szCs w:val="28"/>
        </w:rPr>
        <w:t xml:space="preserve"> подлежит официальному опубликованию</w:t>
      </w:r>
      <w:r w:rsidR="00B45DD0">
        <w:rPr>
          <w:sz w:val="28"/>
          <w:szCs w:val="28"/>
        </w:rPr>
        <w:t xml:space="preserve"> в газете «Вольский Деловой Вестник»</w:t>
      </w:r>
      <w:r w:rsidRPr="00CF5B20">
        <w:rPr>
          <w:sz w:val="28"/>
          <w:szCs w:val="28"/>
        </w:rPr>
        <w:t>.</w:t>
      </w:r>
    </w:p>
    <w:p w:rsidR="00B45DD0" w:rsidRPr="00CF5B20" w:rsidRDefault="00B45DD0" w:rsidP="00B45DD0">
      <w:pPr>
        <w:pStyle w:val="a3"/>
        <w:numPr>
          <w:ilvl w:val="0"/>
          <w:numId w:val="5"/>
        </w:numPr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</w:t>
      </w:r>
      <w:r w:rsidR="00A652E7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вступает в силу со дня его официального опубликования.</w:t>
      </w:r>
    </w:p>
    <w:p w:rsidR="00501224" w:rsidRPr="00CF5B20" w:rsidRDefault="00B45DD0" w:rsidP="00B45DD0">
      <w:pPr>
        <w:pStyle w:val="a3"/>
        <w:tabs>
          <w:tab w:val="left" w:pos="360"/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F5B20">
        <w:rPr>
          <w:sz w:val="28"/>
          <w:szCs w:val="28"/>
        </w:rPr>
        <w:t xml:space="preserve">. </w:t>
      </w:r>
      <w:proofErr w:type="gramStart"/>
      <w:r w:rsidR="00501224" w:rsidRPr="00CF5B20">
        <w:rPr>
          <w:sz w:val="28"/>
          <w:szCs w:val="28"/>
        </w:rPr>
        <w:t>Контроль за</w:t>
      </w:r>
      <w:proofErr w:type="gramEnd"/>
      <w:r w:rsidR="00501224" w:rsidRPr="00CF5B20">
        <w:rPr>
          <w:sz w:val="28"/>
          <w:szCs w:val="28"/>
        </w:rPr>
        <w:t xml:space="preserve"> исполнением настоящего </w:t>
      </w:r>
      <w:r w:rsidR="00A652E7">
        <w:rPr>
          <w:sz w:val="28"/>
          <w:szCs w:val="28"/>
        </w:rPr>
        <w:t>решения</w:t>
      </w:r>
      <w:r w:rsidR="00501224" w:rsidRPr="00CF5B20">
        <w:rPr>
          <w:sz w:val="28"/>
          <w:szCs w:val="28"/>
        </w:rPr>
        <w:t xml:space="preserve"> </w:t>
      </w:r>
      <w:r w:rsidR="00A652E7">
        <w:rPr>
          <w:sz w:val="28"/>
          <w:szCs w:val="28"/>
        </w:rPr>
        <w:t xml:space="preserve">возложить на Главу </w:t>
      </w:r>
      <w:r w:rsidR="00790FDF">
        <w:rPr>
          <w:sz w:val="28"/>
          <w:szCs w:val="28"/>
        </w:rPr>
        <w:t>Колоярского</w:t>
      </w:r>
      <w:r w:rsidR="00A652E7">
        <w:rPr>
          <w:sz w:val="28"/>
          <w:szCs w:val="28"/>
        </w:rPr>
        <w:t xml:space="preserve"> муниципального образования</w:t>
      </w:r>
      <w:r w:rsidR="00103542" w:rsidRPr="00CF5B20">
        <w:rPr>
          <w:sz w:val="28"/>
          <w:szCs w:val="28"/>
        </w:rPr>
        <w:t>.</w:t>
      </w:r>
    </w:p>
    <w:p w:rsidR="00CF5B20" w:rsidRDefault="00CF5B20" w:rsidP="00CF5B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20" w:rsidRPr="00CF5B20" w:rsidRDefault="00CF5B20" w:rsidP="00CF5B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90FDF">
        <w:rPr>
          <w:rFonts w:ascii="Times New Roman" w:hAnsi="Times New Roman" w:cs="Times New Roman"/>
          <w:sz w:val="28"/>
          <w:szCs w:val="28"/>
        </w:rPr>
        <w:t>Колоярского</w:t>
      </w:r>
    </w:p>
    <w:p w:rsidR="00501224" w:rsidRPr="00CF5B20" w:rsidRDefault="00CF5B20" w:rsidP="00CF5B2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11B6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А.А.Никулин</w:t>
      </w:r>
    </w:p>
    <w:p w:rsidR="00EF31C3" w:rsidRDefault="00EF31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01224" w:rsidRPr="0040016D" w:rsidRDefault="009A7A1F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016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652163" w:rsidRDefault="00652163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790FDF">
        <w:rPr>
          <w:rFonts w:ascii="Times New Roman" w:hAnsi="Times New Roman" w:cs="Times New Roman"/>
          <w:sz w:val="24"/>
          <w:szCs w:val="24"/>
        </w:rPr>
        <w:t>Колоярского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2163" w:rsidRDefault="00652163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501224" w:rsidRPr="0040016D" w:rsidRDefault="00103542" w:rsidP="00CF5B2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016D">
        <w:rPr>
          <w:rFonts w:ascii="Times New Roman" w:hAnsi="Times New Roman" w:cs="Times New Roman"/>
          <w:sz w:val="24"/>
          <w:szCs w:val="24"/>
        </w:rPr>
        <w:t>от</w:t>
      </w:r>
      <w:r w:rsidR="00011B69">
        <w:rPr>
          <w:rFonts w:ascii="Times New Roman" w:hAnsi="Times New Roman" w:cs="Times New Roman"/>
          <w:sz w:val="24"/>
          <w:szCs w:val="24"/>
        </w:rPr>
        <w:t xml:space="preserve"> 18.03.2011 года</w:t>
      </w:r>
      <w:r w:rsidRPr="0040016D">
        <w:rPr>
          <w:rFonts w:ascii="Times New Roman" w:hAnsi="Times New Roman" w:cs="Times New Roman"/>
          <w:sz w:val="24"/>
          <w:szCs w:val="24"/>
        </w:rPr>
        <w:t xml:space="preserve"> №</w:t>
      </w:r>
      <w:r w:rsidR="00011B69">
        <w:rPr>
          <w:rFonts w:ascii="Times New Roman" w:hAnsi="Times New Roman" w:cs="Times New Roman"/>
          <w:sz w:val="24"/>
          <w:szCs w:val="24"/>
        </w:rPr>
        <w:t xml:space="preserve"> 3/</w:t>
      </w:r>
      <w:r w:rsidR="004A05E6">
        <w:rPr>
          <w:rFonts w:ascii="Times New Roman" w:hAnsi="Times New Roman" w:cs="Times New Roman"/>
          <w:sz w:val="24"/>
          <w:szCs w:val="24"/>
        </w:rPr>
        <w:t>1-5</w:t>
      </w: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Default="00D72AD6" w:rsidP="00D72AD6">
      <w:pPr>
        <w:pStyle w:val="a3"/>
        <w:snapToGrid w:val="0"/>
        <w:jc w:val="center"/>
        <w:rPr>
          <w:sz w:val="40"/>
          <w:szCs w:val="40"/>
        </w:rPr>
      </w:pPr>
    </w:p>
    <w:p w:rsidR="00D72AD6" w:rsidRPr="00D72AD6" w:rsidRDefault="00D72AD6" w:rsidP="00D72AD6">
      <w:pPr>
        <w:pStyle w:val="a3"/>
        <w:snapToGrid w:val="0"/>
        <w:jc w:val="center"/>
        <w:rPr>
          <w:sz w:val="28"/>
          <w:szCs w:val="28"/>
        </w:rPr>
      </w:pPr>
      <w:r w:rsidRPr="00D72AD6">
        <w:rPr>
          <w:sz w:val="28"/>
          <w:szCs w:val="28"/>
        </w:rPr>
        <w:t xml:space="preserve">МУНИЦИПАЛЬНАЯ КРАТКОСРОЧНАЯ ЦЕЛЕВАЯ ПРОГРАММА </w:t>
      </w:r>
    </w:p>
    <w:p w:rsidR="00D72AD6" w:rsidRDefault="00D72AD6" w:rsidP="00D72AD6">
      <w:pPr>
        <w:pStyle w:val="a3"/>
        <w:snapToGrid w:val="0"/>
        <w:jc w:val="center"/>
        <w:rPr>
          <w:b/>
          <w:sz w:val="28"/>
          <w:szCs w:val="28"/>
        </w:rPr>
      </w:pPr>
    </w:p>
    <w:p w:rsidR="00D72AD6" w:rsidRPr="00D72AD6" w:rsidRDefault="00D72AD6" w:rsidP="00D72AD6">
      <w:pPr>
        <w:pStyle w:val="a3"/>
        <w:snapToGrid w:val="0"/>
        <w:jc w:val="center"/>
        <w:rPr>
          <w:b/>
          <w:sz w:val="28"/>
          <w:szCs w:val="28"/>
        </w:rPr>
      </w:pPr>
      <w:r w:rsidRPr="00D72AD6">
        <w:rPr>
          <w:b/>
          <w:sz w:val="28"/>
          <w:szCs w:val="28"/>
        </w:rPr>
        <w:t xml:space="preserve">«ГРАДОСТРОИТЕЛЬНОЕ  ПЛАНИРОВАНИЕ РАЗВИТИЯ ТЕРРИТОРИИ </w:t>
      </w:r>
      <w:r w:rsidR="00790FDF">
        <w:rPr>
          <w:b/>
          <w:sz w:val="28"/>
          <w:szCs w:val="28"/>
        </w:rPr>
        <w:t>КОЛОЯРСКОГО</w:t>
      </w:r>
      <w:r w:rsidRPr="00D72AD6">
        <w:rPr>
          <w:b/>
          <w:sz w:val="28"/>
          <w:szCs w:val="28"/>
        </w:rPr>
        <w:t xml:space="preserve"> МУНИЦИПАЛЬНОГО ОБРАЗОВАНИЯ ВОЛЬСКОГО МУНИЦИПАЛЬНОГО РАЙОНА НА 2011 ГОД»</w:t>
      </w:r>
    </w:p>
    <w:p w:rsidR="0040016D" w:rsidRDefault="0040016D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2AD6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31C3" w:rsidRDefault="00D72AD6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66217">
        <w:rPr>
          <w:rFonts w:ascii="Times New Roman" w:hAnsi="Times New Roman" w:cs="Times New Roman"/>
          <w:sz w:val="28"/>
          <w:szCs w:val="28"/>
        </w:rPr>
        <w:t>с.</w:t>
      </w:r>
      <w:r w:rsidR="00790FDF">
        <w:rPr>
          <w:rFonts w:ascii="Times New Roman" w:hAnsi="Times New Roman" w:cs="Times New Roman"/>
          <w:sz w:val="28"/>
          <w:szCs w:val="28"/>
        </w:rPr>
        <w:t>Колояр</w:t>
      </w:r>
    </w:p>
    <w:p w:rsidR="00501224" w:rsidRPr="00EF31C3" w:rsidRDefault="00EF31C3" w:rsidP="00EF31C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A7A1F" w:rsidRPr="00CF5B20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9A7A1F" w:rsidRPr="00CF5B20" w:rsidRDefault="009A7A1F" w:rsidP="00B9522A">
      <w:pPr>
        <w:pStyle w:val="a3"/>
        <w:snapToGrid w:val="0"/>
        <w:jc w:val="center"/>
        <w:rPr>
          <w:sz w:val="28"/>
          <w:szCs w:val="28"/>
        </w:rPr>
      </w:pPr>
      <w:r w:rsidRPr="00CF5B20">
        <w:rPr>
          <w:sz w:val="28"/>
          <w:szCs w:val="28"/>
        </w:rPr>
        <w:t xml:space="preserve">муниципальной </w:t>
      </w:r>
      <w:r w:rsidR="00B9522A">
        <w:rPr>
          <w:sz w:val="28"/>
          <w:szCs w:val="28"/>
        </w:rPr>
        <w:t>краткосрочной</w:t>
      </w:r>
      <w:r w:rsidRPr="00CF5B20">
        <w:rPr>
          <w:sz w:val="28"/>
          <w:szCs w:val="28"/>
        </w:rPr>
        <w:t xml:space="preserve"> целевой программы «Градостроительное  планирование развития территории </w:t>
      </w:r>
      <w:r w:rsidR="00790FDF">
        <w:rPr>
          <w:sz w:val="28"/>
          <w:szCs w:val="28"/>
        </w:rPr>
        <w:t>Колоярского</w:t>
      </w:r>
      <w:r w:rsidR="00B9522A">
        <w:rPr>
          <w:sz w:val="28"/>
          <w:szCs w:val="28"/>
        </w:rPr>
        <w:t xml:space="preserve"> </w:t>
      </w:r>
      <w:r w:rsidRPr="00CF5B20">
        <w:rPr>
          <w:sz w:val="28"/>
          <w:szCs w:val="28"/>
        </w:rPr>
        <w:t>муниципального образования Вольского муниципального района на 2</w:t>
      </w:r>
      <w:r w:rsidR="0040016D">
        <w:rPr>
          <w:sz w:val="28"/>
          <w:szCs w:val="28"/>
        </w:rPr>
        <w:t>0</w:t>
      </w:r>
      <w:r w:rsidRPr="00CF5B20">
        <w:rPr>
          <w:sz w:val="28"/>
          <w:szCs w:val="28"/>
        </w:rPr>
        <w:t>11</w:t>
      </w:r>
      <w:r w:rsidR="0040016D">
        <w:rPr>
          <w:sz w:val="28"/>
          <w:szCs w:val="28"/>
        </w:rPr>
        <w:t xml:space="preserve"> </w:t>
      </w:r>
      <w:r w:rsidRPr="00CF5B20">
        <w:rPr>
          <w:sz w:val="28"/>
          <w:szCs w:val="28"/>
        </w:rPr>
        <w:t>год</w:t>
      </w:r>
      <w:r w:rsidR="0040016D">
        <w:rPr>
          <w:sz w:val="28"/>
          <w:szCs w:val="28"/>
        </w:rPr>
        <w:t>»</w:t>
      </w:r>
    </w:p>
    <w:p w:rsidR="00E50CB1" w:rsidRPr="00CF5B20" w:rsidRDefault="00E50CB1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794"/>
        <w:gridCol w:w="5777"/>
      </w:tblGrid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777" w:type="dxa"/>
          </w:tcPr>
          <w:p w:rsidR="00AB69EA" w:rsidRPr="00CF5B20" w:rsidRDefault="00790FDF" w:rsidP="00780909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>краткосрочная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целев</w:t>
            </w:r>
            <w:r w:rsidR="00780909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«Градостроительное  п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ланирование развития территории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Колоярского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на 2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809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777" w:type="dxa"/>
          </w:tcPr>
          <w:p w:rsidR="00AB69EA" w:rsidRPr="00CF5B20" w:rsidRDefault="00744B18" w:rsidP="0040016D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90FDF">
              <w:rPr>
                <w:rFonts w:ascii="Times New Roman" w:hAnsi="Times New Roman" w:cs="Times New Roman"/>
                <w:sz w:val="28"/>
                <w:szCs w:val="28"/>
              </w:rPr>
              <w:t>Колоярского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AB69EA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 w:rsidR="0040016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AB69EA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5777" w:type="dxa"/>
          </w:tcPr>
          <w:p w:rsidR="00AB69EA" w:rsidRPr="00CF5B20" w:rsidRDefault="00B835E5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</w:t>
            </w:r>
            <w:r w:rsidR="00790FDF">
              <w:rPr>
                <w:rFonts w:ascii="Times New Roman" w:hAnsi="Times New Roman" w:cs="Times New Roman"/>
                <w:sz w:val="28"/>
                <w:szCs w:val="28"/>
              </w:rPr>
              <w:t>Колоярского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  <w:tr w:rsidR="00AB69EA" w:rsidRPr="00CF5B20" w:rsidTr="00AB69EA">
        <w:tc>
          <w:tcPr>
            <w:tcW w:w="3794" w:type="dxa"/>
          </w:tcPr>
          <w:p w:rsidR="00AB69EA" w:rsidRPr="00CF5B20" w:rsidRDefault="00B835E5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Цель и задачи Программы</w:t>
            </w:r>
          </w:p>
        </w:tc>
        <w:tc>
          <w:tcPr>
            <w:tcW w:w="5777" w:type="dxa"/>
          </w:tcPr>
          <w:p w:rsidR="00D35D78" w:rsidRDefault="00B835E5" w:rsidP="00790FDF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Основной</w:t>
            </w:r>
            <w:r w:rsidR="00E50CB1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целью программы является обеспечение устойчивого развития территори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планирования  </w:t>
            </w:r>
            <w:r w:rsidR="008A555C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D35D78">
              <w:rPr>
                <w:rFonts w:ascii="Times New Roman" w:hAnsi="Times New Roman" w:cs="Times New Roman"/>
                <w:sz w:val="28"/>
                <w:szCs w:val="28"/>
              </w:rPr>
              <w:t>градостроительного зонирования;</w:t>
            </w:r>
          </w:p>
          <w:p w:rsidR="00AB69EA" w:rsidRPr="00CF5B20" w:rsidRDefault="008A555C" w:rsidP="00790FDF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Осуществление стр</w:t>
            </w:r>
            <w:r w:rsidR="007E6EDF">
              <w:rPr>
                <w:rFonts w:ascii="Times New Roman" w:hAnsi="Times New Roman" w:cs="Times New Roman"/>
                <w:sz w:val="28"/>
                <w:szCs w:val="28"/>
              </w:rPr>
              <w:t>оительства на основе документов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планирования и правил землепользования и застройки </w:t>
            </w:r>
          </w:p>
        </w:tc>
      </w:tr>
      <w:tr w:rsidR="00E50CB1" w:rsidRPr="00CF5B20" w:rsidTr="00AB69EA">
        <w:tc>
          <w:tcPr>
            <w:tcW w:w="3794" w:type="dxa"/>
          </w:tcPr>
          <w:p w:rsidR="00E50CB1" w:rsidRPr="00CF5B20" w:rsidRDefault="008A555C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  <w:r w:rsidR="007E6EDF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777" w:type="dxa"/>
          </w:tcPr>
          <w:p w:rsidR="00E50CB1" w:rsidRPr="00CF5B20" w:rsidRDefault="007E6EDF" w:rsidP="00790FDF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B9522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90FDF">
              <w:rPr>
                <w:rFonts w:ascii="Times New Roman" w:hAnsi="Times New Roman" w:cs="Times New Roman"/>
                <w:sz w:val="28"/>
                <w:szCs w:val="28"/>
              </w:rPr>
              <w:t>од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генерального плана и  правил землепользования и застройки </w:t>
            </w:r>
            <w:r w:rsidR="00790FDF">
              <w:rPr>
                <w:rFonts w:ascii="Times New Roman" w:hAnsi="Times New Roman" w:cs="Times New Roman"/>
                <w:sz w:val="28"/>
                <w:szCs w:val="28"/>
              </w:rPr>
              <w:t>Колоярского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</w:tr>
      <w:tr w:rsidR="008A555C" w:rsidRPr="00CF5B20" w:rsidTr="00AB69EA">
        <w:tc>
          <w:tcPr>
            <w:tcW w:w="3794" w:type="dxa"/>
          </w:tcPr>
          <w:p w:rsidR="008A555C" w:rsidRPr="00CF5B20" w:rsidRDefault="008A555C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7E6EDF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Программы</w:t>
            </w:r>
          </w:p>
        </w:tc>
        <w:tc>
          <w:tcPr>
            <w:tcW w:w="5777" w:type="dxa"/>
          </w:tcPr>
          <w:p w:rsidR="008A555C" w:rsidRPr="00CF5B20" w:rsidRDefault="008A555C" w:rsidP="00C83F36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C012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77AF8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  <w:r w:rsidR="00C83F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77AF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83F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0120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за счет </w:t>
            </w:r>
            <w:r w:rsidR="00103542"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средств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перевыполнения доходной части бюджета  </w:t>
            </w:r>
            <w:r w:rsidR="00790FDF">
              <w:rPr>
                <w:rFonts w:ascii="Times New Roman" w:hAnsi="Times New Roman" w:cs="Times New Roman"/>
                <w:sz w:val="28"/>
                <w:szCs w:val="28"/>
              </w:rPr>
              <w:t>Колоярского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</w:p>
        </w:tc>
      </w:tr>
      <w:tr w:rsidR="00F3196D" w:rsidRPr="00CF5B20" w:rsidTr="00AB69EA">
        <w:tc>
          <w:tcPr>
            <w:tcW w:w="3794" w:type="dxa"/>
          </w:tcPr>
          <w:p w:rsidR="00F3196D" w:rsidRPr="00CF5B20" w:rsidRDefault="00F3196D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</w:t>
            </w:r>
          </w:p>
        </w:tc>
        <w:tc>
          <w:tcPr>
            <w:tcW w:w="5777" w:type="dxa"/>
          </w:tcPr>
          <w:p w:rsidR="00F3196D" w:rsidRPr="00CF5B20" w:rsidRDefault="007631F1" w:rsidP="00790FDF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790FDF">
              <w:rPr>
                <w:rFonts w:ascii="Times New Roman" w:hAnsi="Times New Roman" w:cs="Times New Roman"/>
                <w:sz w:val="28"/>
                <w:szCs w:val="28"/>
              </w:rPr>
              <w:t>Колоярского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F3196D" w:rsidRPr="00CF5B20" w:rsidTr="00AB69EA">
        <w:tc>
          <w:tcPr>
            <w:tcW w:w="3794" w:type="dxa"/>
          </w:tcPr>
          <w:p w:rsidR="00F3196D" w:rsidRDefault="00F3196D" w:rsidP="00CF5B20">
            <w:pPr>
              <w:suppressAutoHyphens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программы</w:t>
            </w:r>
          </w:p>
        </w:tc>
        <w:tc>
          <w:tcPr>
            <w:tcW w:w="5777" w:type="dxa"/>
          </w:tcPr>
          <w:p w:rsidR="00F3196D" w:rsidRPr="00CF5B20" w:rsidRDefault="00EA47B1" w:rsidP="005E30F7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комплекта  документов  комплексной территориальной  схемы  градостроительного  развития территории</w:t>
            </w:r>
            <w:proofErr w:type="gramEnd"/>
            <w:r w:rsidR="00674D9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90FDF">
              <w:rPr>
                <w:rFonts w:ascii="Times New Roman" w:hAnsi="Times New Roman" w:cs="Times New Roman"/>
                <w:sz w:val="28"/>
                <w:szCs w:val="28"/>
              </w:rPr>
              <w:t>Колоярского</w:t>
            </w:r>
            <w:r w:rsidR="00674D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</w:p>
        </w:tc>
      </w:tr>
    </w:tbl>
    <w:p w:rsidR="00EF31C3" w:rsidRDefault="00EF31C3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EF31C3" w:rsidRDefault="00EF31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B69EA" w:rsidRPr="00CF5B20" w:rsidRDefault="001E3B2F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="004B23AA">
        <w:rPr>
          <w:rFonts w:ascii="Times New Roman" w:hAnsi="Times New Roman" w:cs="Times New Roman"/>
          <w:sz w:val="28"/>
          <w:szCs w:val="28"/>
        </w:rPr>
        <w:t>Введение</w:t>
      </w:r>
    </w:p>
    <w:p w:rsidR="00F20A35" w:rsidRPr="00CF5B20" w:rsidRDefault="00F20A35" w:rsidP="00BC11F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Качество современной жизни населения определяется уровнем удовлетворения основных духовных и материальных потребностей человека, среди которых одним</w:t>
      </w:r>
      <w:r w:rsidR="00027D7A">
        <w:rPr>
          <w:rFonts w:ascii="Times New Roman" w:hAnsi="Times New Roman" w:cs="Times New Roman"/>
          <w:sz w:val="28"/>
          <w:szCs w:val="28"/>
        </w:rPr>
        <w:t xml:space="preserve"> из главных является </w:t>
      </w:r>
      <w:r w:rsidR="00BC11FF">
        <w:rPr>
          <w:rFonts w:ascii="Times New Roman" w:hAnsi="Times New Roman" w:cs="Times New Roman"/>
          <w:sz w:val="28"/>
          <w:szCs w:val="28"/>
        </w:rPr>
        <w:t xml:space="preserve">достойная </w:t>
      </w:r>
      <w:r w:rsidR="00027D7A">
        <w:rPr>
          <w:rFonts w:ascii="Times New Roman" w:hAnsi="Times New Roman" w:cs="Times New Roman"/>
          <w:sz w:val="28"/>
          <w:szCs w:val="28"/>
        </w:rPr>
        <w:t xml:space="preserve">среда </w:t>
      </w:r>
      <w:r w:rsidRPr="00CF5B20">
        <w:rPr>
          <w:rFonts w:ascii="Times New Roman" w:hAnsi="Times New Roman" w:cs="Times New Roman"/>
          <w:sz w:val="28"/>
          <w:szCs w:val="28"/>
        </w:rPr>
        <w:t xml:space="preserve">обитания </w:t>
      </w:r>
      <w:r w:rsidR="00027D7A">
        <w:rPr>
          <w:rFonts w:ascii="Times New Roman" w:hAnsi="Times New Roman" w:cs="Times New Roman"/>
          <w:sz w:val="28"/>
          <w:szCs w:val="28"/>
        </w:rPr>
        <w:t xml:space="preserve">- </w:t>
      </w:r>
      <w:r w:rsidRPr="00CF5B20">
        <w:rPr>
          <w:rFonts w:ascii="Times New Roman" w:hAnsi="Times New Roman" w:cs="Times New Roman"/>
          <w:sz w:val="28"/>
          <w:szCs w:val="28"/>
        </w:rPr>
        <w:t>необходимы</w:t>
      </w:r>
      <w:r w:rsidR="00103542" w:rsidRPr="00CF5B20">
        <w:rPr>
          <w:rFonts w:ascii="Times New Roman" w:hAnsi="Times New Roman" w:cs="Times New Roman"/>
          <w:sz w:val="28"/>
          <w:szCs w:val="28"/>
        </w:rPr>
        <w:t>е</w:t>
      </w:r>
      <w:r w:rsidRPr="00CF5B20">
        <w:rPr>
          <w:rFonts w:ascii="Times New Roman" w:hAnsi="Times New Roman" w:cs="Times New Roman"/>
          <w:sz w:val="28"/>
          <w:szCs w:val="28"/>
        </w:rPr>
        <w:t xml:space="preserve"> условия для труда, быта и отдыха человека, формировать, которую призвано градостроительство.</w:t>
      </w:r>
    </w:p>
    <w:p w:rsidR="00F20A35" w:rsidRPr="00CF5B20" w:rsidRDefault="00F20A35" w:rsidP="0035134C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proofErr w:type="gramStart"/>
      <w:r w:rsidRPr="00CF5B2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5B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F5B20">
        <w:rPr>
          <w:rFonts w:ascii="Times New Roman" w:hAnsi="Times New Roman" w:cs="Times New Roman"/>
          <w:sz w:val="28"/>
          <w:szCs w:val="28"/>
        </w:rPr>
        <w:t>Вольском</w:t>
      </w:r>
      <w:proofErr w:type="gramEnd"/>
      <w:r w:rsidRPr="00CF5B20">
        <w:rPr>
          <w:rFonts w:ascii="Times New Roman" w:hAnsi="Times New Roman" w:cs="Times New Roman"/>
          <w:sz w:val="28"/>
          <w:szCs w:val="28"/>
        </w:rPr>
        <w:t xml:space="preserve"> муниципальном  районе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 Решением Вольского муниципального Собрания от 20.03.2009</w:t>
      </w:r>
      <w:r w:rsidR="00790FDF">
        <w:rPr>
          <w:rFonts w:ascii="Times New Roman" w:hAnsi="Times New Roman" w:cs="Times New Roman"/>
          <w:sz w:val="28"/>
          <w:szCs w:val="28"/>
        </w:rPr>
        <w:t xml:space="preserve"> </w:t>
      </w:r>
      <w:r w:rsidR="004575F7" w:rsidRPr="00CF5B20">
        <w:rPr>
          <w:rFonts w:ascii="Times New Roman" w:hAnsi="Times New Roman" w:cs="Times New Roman"/>
          <w:sz w:val="28"/>
          <w:szCs w:val="28"/>
        </w:rPr>
        <w:t>г</w:t>
      </w:r>
      <w:r w:rsidR="00790FDF">
        <w:rPr>
          <w:rFonts w:ascii="Times New Roman" w:hAnsi="Times New Roman" w:cs="Times New Roman"/>
          <w:sz w:val="28"/>
          <w:szCs w:val="28"/>
        </w:rPr>
        <w:t xml:space="preserve">ода </w:t>
      </w:r>
      <w:r w:rsidR="004575F7" w:rsidRPr="00CF5B20">
        <w:rPr>
          <w:rFonts w:ascii="Times New Roman" w:hAnsi="Times New Roman" w:cs="Times New Roman"/>
          <w:sz w:val="28"/>
          <w:szCs w:val="28"/>
        </w:rPr>
        <w:t>№ 3/45-601</w:t>
      </w:r>
      <w:r w:rsidRPr="00CF5B20">
        <w:rPr>
          <w:rFonts w:ascii="Times New Roman" w:hAnsi="Times New Roman" w:cs="Times New Roman"/>
          <w:sz w:val="28"/>
          <w:szCs w:val="28"/>
        </w:rPr>
        <w:t xml:space="preserve"> 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утверждена Схема территориального планирования. </w:t>
      </w:r>
      <w:r w:rsidR="00C0412B" w:rsidRPr="00CF5B20">
        <w:rPr>
          <w:rFonts w:ascii="Times New Roman" w:hAnsi="Times New Roman" w:cs="Times New Roman"/>
          <w:sz w:val="28"/>
          <w:szCs w:val="28"/>
        </w:rPr>
        <w:t xml:space="preserve">Генеральные планы и правила землепользования и застройки </w:t>
      </w:r>
      <w:r w:rsidR="004575F7" w:rsidRPr="00CF5B20">
        <w:rPr>
          <w:rFonts w:ascii="Times New Roman" w:hAnsi="Times New Roman" w:cs="Times New Roman"/>
          <w:sz w:val="28"/>
          <w:szCs w:val="28"/>
        </w:rPr>
        <w:t xml:space="preserve"> </w:t>
      </w:r>
      <w:r w:rsidR="00790FDF">
        <w:rPr>
          <w:rFonts w:ascii="Times New Roman" w:hAnsi="Times New Roman" w:cs="Times New Roman"/>
          <w:sz w:val="28"/>
          <w:szCs w:val="28"/>
        </w:rPr>
        <w:t>Колоярского</w:t>
      </w:r>
      <w:r w:rsidR="00C0412B" w:rsidRPr="00CF5B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0A7C01">
        <w:rPr>
          <w:rFonts w:ascii="Times New Roman" w:hAnsi="Times New Roman" w:cs="Times New Roman"/>
          <w:sz w:val="28"/>
          <w:szCs w:val="28"/>
        </w:rPr>
        <w:t xml:space="preserve">отсутствуют и </w:t>
      </w:r>
      <w:r w:rsidR="00C0412B" w:rsidRPr="00CF5B20">
        <w:rPr>
          <w:rFonts w:ascii="Times New Roman" w:hAnsi="Times New Roman" w:cs="Times New Roman"/>
          <w:sz w:val="28"/>
          <w:szCs w:val="28"/>
        </w:rPr>
        <w:t>должны быть разработаны до 2012</w:t>
      </w:r>
      <w:r w:rsidR="000A7C01">
        <w:rPr>
          <w:rFonts w:ascii="Times New Roman" w:hAnsi="Times New Roman" w:cs="Times New Roman"/>
          <w:sz w:val="28"/>
          <w:szCs w:val="28"/>
        </w:rPr>
        <w:t xml:space="preserve"> </w:t>
      </w:r>
      <w:r w:rsidR="00C0412B" w:rsidRPr="00CF5B20">
        <w:rPr>
          <w:rFonts w:ascii="Times New Roman" w:hAnsi="Times New Roman" w:cs="Times New Roman"/>
          <w:sz w:val="28"/>
          <w:szCs w:val="28"/>
        </w:rPr>
        <w:t>г</w:t>
      </w:r>
      <w:r w:rsidR="004B23AA">
        <w:rPr>
          <w:rFonts w:ascii="Times New Roman" w:hAnsi="Times New Roman" w:cs="Times New Roman"/>
          <w:sz w:val="28"/>
          <w:szCs w:val="28"/>
        </w:rPr>
        <w:t>ода</w:t>
      </w:r>
      <w:r w:rsidR="00C0412B" w:rsidRPr="00CF5B20">
        <w:rPr>
          <w:rFonts w:ascii="Times New Roman" w:hAnsi="Times New Roman" w:cs="Times New Roman"/>
          <w:sz w:val="28"/>
          <w:szCs w:val="28"/>
        </w:rPr>
        <w:t>. В случае отсутствия данной документации градостроительная деятельность на территории муниципального образования не может осуществляться.</w:t>
      </w:r>
    </w:p>
    <w:p w:rsidR="0035134C" w:rsidRDefault="0035134C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0412B" w:rsidRDefault="001E3B2F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B23AA">
        <w:rPr>
          <w:rFonts w:ascii="Times New Roman" w:hAnsi="Times New Roman" w:cs="Times New Roman"/>
          <w:sz w:val="28"/>
          <w:szCs w:val="28"/>
        </w:rPr>
        <w:t>Основные цели и задачи программы</w:t>
      </w:r>
    </w:p>
    <w:p w:rsidR="00C61EB7" w:rsidRPr="00CF5B20" w:rsidRDefault="00C61EB7" w:rsidP="00CF5B20">
      <w:pPr>
        <w:suppressAutoHyphens/>
        <w:snapToGrid w:val="0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C0412B" w:rsidRPr="00CF5B20" w:rsidRDefault="00C0412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Целью Программы является разработка </w:t>
      </w:r>
      <w:r w:rsidR="000A0BED" w:rsidRPr="00CF5B20">
        <w:rPr>
          <w:rFonts w:ascii="Times New Roman" w:hAnsi="Times New Roman" w:cs="Times New Roman"/>
          <w:sz w:val="28"/>
          <w:szCs w:val="28"/>
        </w:rPr>
        <w:t>документов по градостроительному планированию развития</w:t>
      </w:r>
      <w:r w:rsidR="00DB0278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790FDF">
        <w:rPr>
          <w:rFonts w:ascii="Times New Roman" w:hAnsi="Times New Roman" w:cs="Times New Roman"/>
          <w:sz w:val="28"/>
          <w:szCs w:val="28"/>
        </w:rPr>
        <w:t>Колоярского</w:t>
      </w:r>
      <w:r w:rsidR="00DB027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B519A3">
        <w:rPr>
          <w:rFonts w:ascii="Times New Roman" w:hAnsi="Times New Roman" w:cs="Times New Roman"/>
          <w:sz w:val="28"/>
          <w:szCs w:val="28"/>
        </w:rPr>
        <w:t>, н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аправленных на создание условий улучшения проживания населения и устойчивого территориального развития </w:t>
      </w:r>
      <w:r w:rsidR="00817ED9">
        <w:rPr>
          <w:rFonts w:ascii="Times New Roman" w:hAnsi="Times New Roman" w:cs="Times New Roman"/>
          <w:sz w:val="28"/>
          <w:szCs w:val="28"/>
        </w:rPr>
        <w:t>поселения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 посредством развития системы расселения, </w:t>
      </w:r>
      <w:r w:rsidR="00F75BBE">
        <w:rPr>
          <w:rFonts w:ascii="Times New Roman" w:hAnsi="Times New Roman" w:cs="Times New Roman"/>
          <w:sz w:val="28"/>
          <w:szCs w:val="28"/>
        </w:rPr>
        <w:t xml:space="preserve">застройки, </w:t>
      </w:r>
      <w:r w:rsidR="00253ED2" w:rsidRPr="00CF5B20">
        <w:rPr>
          <w:rFonts w:ascii="Times New Roman" w:hAnsi="Times New Roman" w:cs="Times New Roman"/>
          <w:sz w:val="28"/>
          <w:szCs w:val="28"/>
        </w:rPr>
        <w:t>благоустройства поселени</w:t>
      </w:r>
      <w:r w:rsidR="00817ED9">
        <w:rPr>
          <w:rFonts w:ascii="Times New Roman" w:hAnsi="Times New Roman" w:cs="Times New Roman"/>
          <w:sz w:val="28"/>
          <w:szCs w:val="28"/>
        </w:rPr>
        <w:t>я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, улучшение транспортной и социальной инфраструктур, рационального </w:t>
      </w:r>
      <w:r w:rsidR="00F75BBE">
        <w:rPr>
          <w:rFonts w:ascii="Times New Roman" w:hAnsi="Times New Roman" w:cs="Times New Roman"/>
          <w:sz w:val="28"/>
          <w:szCs w:val="28"/>
        </w:rPr>
        <w:t>природоп</w:t>
      </w:r>
      <w:r w:rsidR="00253ED2" w:rsidRPr="00CF5B20">
        <w:rPr>
          <w:rFonts w:ascii="Times New Roman" w:hAnsi="Times New Roman" w:cs="Times New Roman"/>
          <w:sz w:val="28"/>
          <w:szCs w:val="28"/>
        </w:rPr>
        <w:t xml:space="preserve">ользования, охраны и сохранения объектов историко-культурного наследия и улучшения окружающей природной среды. 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Основные задачи программы: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о</w:t>
      </w:r>
      <w:r w:rsidRPr="00CF5B20">
        <w:rPr>
          <w:rFonts w:ascii="Times New Roman" w:hAnsi="Times New Roman" w:cs="Times New Roman"/>
          <w:sz w:val="28"/>
          <w:szCs w:val="28"/>
        </w:rPr>
        <w:t>беспечение устойчивого развития территори</w:t>
      </w:r>
      <w:r w:rsidR="000A7C01">
        <w:rPr>
          <w:rFonts w:ascii="Times New Roman" w:hAnsi="Times New Roman" w:cs="Times New Roman"/>
          <w:sz w:val="28"/>
          <w:szCs w:val="28"/>
        </w:rPr>
        <w:t>и</w:t>
      </w:r>
      <w:r w:rsidRPr="00CF5B20">
        <w:rPr>
          <w:rFonts w:ascii="Times New Roman" w:hAnsi="Times New Roman" w:cs="Times New Roman"/>
          <w:sz w:val="28"/>
          <w:szCs w:val="28"/>
        </w:rPr>
        <w:t xml:space="preserve"> на основе территориального планирования и градостроительного зонирования;</w:t>
      </w:r>
    </w:p>
    <w:p w:rsidR="00253ED2" w:rsidRPr="00CF5B20" w:rsidRDefault="00253ED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о</w:t>
      </w:r>
      <w:r w:rsidRPr="00CF5B20">
        <w:rPr>
          <w:rFonts w:ascii="Times New Roman" w:hAnsi="Times New Roman" w:cs="Times New Roman"/>
          <w:sz w:val="28"/>
          <w:szCs w:val="28"/>
        </w:rPr>
        <w:t>беспечение сбалансированного учета экологических</w:t>
      </w:r>
      <w:r w:rsidR="00CE2B92" w:rsidRPr="00CF5B20">
        <w:rPr>
          <w:rFonts w:ascii="Times New Roman" w:hAnsi="Times New Roman" w:cs="Times New Roman"/>
          <w:sz w:val="28"/>
          <w:szCs w:val="28"/>
        </w:rPr>
        <w:t>, э</w:t>
      </w:r>
      <w:r w:rsidRPr="00CF5B20">
        <w:rPr>
          <w:rFonts w:ascii="Times New Roman" w:hAnsi="Times New Roman" w:cs="Times New Roman"/>
          <w:sz w:val="28"/>
          <w:szCs w:val="28"/>
        </w:rPr>
        <w:t>кономических,</w:t>
      </w:r>
      <w:r w:rsidR="00CE2B92" w:rsidRPr="00CF5B20">
        <w:rPr>
          <w:rFonts w:ascii="Times New Roman" w:hAnsi="Times New Roman" w:cs="Times New Roman"/>
          <w:sz w:val="28"/>
          <w:szCs w:val="28"/>
        </w:rPr>
        <w:t xml:space="preserve"> социальных и иных факторов при осуществлении градостроительной деятельности;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о</w:t>
      </w:r>
      <w:r w:rsidRPr="00CF5B20">
        <w:rPr>
          <w:rFonts w:ascii="Times New Roman" w:hAnsi="Times New Roman" w:cs="Times New Roman"/>
          <w:sz w:val="28"/>
          <w:szCs w:val="28"/>
        </w:rPr>
        <w:t>беспечение инвалидам условий для беспрепятственного доступа к объектам социального и иного назначения;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о</w:t>
      </w:r>
      <w:r w:rsidRPr="00CF5B20">
        <w:rPr>
          <w:rFonts w:ascii="Times New Roman" w:hAnsi="Times New Roman" w:cs="Times New Roman"/>
          <w:sz w:val="28"/>
          <w:szCs w:val="28"/>
        </w:rPr>
        <w:t>существление строительства на основе документов территориального планирования и правил землепользования и застройки;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у</w:t>
      </w:r>
      <w:r w:rsidRPr="00CF5B20">
        <w:rPr>
          <w:rFonts w:ascii="Times New Roman" w:hAnsi="Times New Roman" w:cs="Times New Roman"/>
          <w:sz w:val="28"/>
          <w:szCs w:val="28"/>
        </w:rPr>
        <w:t>частие граждан и их объединений в осуществлении градостроительной деятельности, обеспечение свободы такого участия;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о</w:t>
      </w:r>
      <w:r w:rsidRPr="00CF5B20">
        <w:rPr>
          <w:rFonts w:ascii="Times New Roman" w:hAnsi="Times New Roman" w:cs="Times New Roman"/>
          <w:sz w:val="28"/>
          <w:szCs w:val="28"/>
        </w:rPr>
        <w:t>тветственность органов местного самоуправления за обеспечение благоприятных условий жизнедеятельности человека;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о</w:t>
      </w:r>
      <w:r w:rsidRPr="00CF5B20">
        <w:rPr>
          <w:rFonts w:ascii="Times New Roman" w:hAnsi="Times New Roman" w:cs="Times New Roman"/>
          <w:sz w:val="28"/>
          <w:szCs w:val="28"/>
        </w:rPr>
        <w:t>существление градостроительной деятельности с соблюдением технических регламентов;</w:t>
      </w:r>
    </w:p>
    <w:p w:rsidR="00CE2B92" w:rsidRPr="00CF5B20" w:rsidRDefault="00CE2B92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о</w:t>
      </w:r>
      <w:r w:rsidRPr="00CF5B20">
        <w:rPr>
          <w:rFonts w:ascii="Times New Roman" w:hAnsi="Times New Roman" w:cs="Times New Roman"/>
          <w:sz w:val="28"/>
          <w:szCs w:val="28"/>
        </w:rPr>
        <w:t>существление градостроительной деятельности с соблюдением требований  безопасности территорий, и</w:t>
      </w:r>
      <w:r w:rsidR="009D6A1B" w:rsidRPr="00CF5B20">
        <w:rPr>
          <w:rFonts w:ascii="Times New Roman" w:hAnsi="Times New Roman" w:cs="Times New Roman"/>
          <w:sz w:val="28"/>
          <w:szCs w:val="28"/>
        </w:rPr>
        <w:t>нженерно-технических требований,</w:t>
      </w:r>
      <w:r w:rsidRPr="00CF5B20">
        <w:rPr>
          <w:rFonts w:ascii="Times New Roman" w:hAnsi="Times New Roman" w:cs="Times New Roman"/>
          <w:sz w:val="28"/>
          <w:szCs w:val="28"/>
        </w:rPr>
        <w:t xml:space="preserve">  </w:t>
      </w:r>
      <w:r w:rsidR="009D6A1B" w:rsidRPr="00CF5B20">
        <w:rPr>
          <w:rFonts w:ascii="Times New Roman" w:hAnsi="Times New Roman" w:cs="Times New Roman"/>
          <w:sz w:val="28"/>
          <w:szCs w:val="28"/>
        </w:rPr>
        <w:t>требований гражданской обороны, обеспечением предупреждения чрезвычайных ситуаций природного и техн</w:t>
      </w:r>
      <w:r w:rsidR="00103542" w:rsidRPr="00CF5B20">
        <w:rPr>
          <w:rFonts w:ascii="Times New Roman" w:hAnsi="Times New Roman" w:cs="Times New Roman"/>
          <w:sz w:val="28"/>
          <w:szCs w:val="28"/>
        </w:rPr>
        <w:t>огенн</w:t>
      </w:r>
      <w:r w:rsidR="009D6A1B" w:rsidRPr="00CF5B20">
        <w:rPr>
          <w:rFonts w:ascii="Times New Roman" w:hAnsi="Times New Roman" w:cs="Times New Roman"/>
          <w:sz w:val="28"/>
          <w:szCs w:val="28"/>
        </w:rPr>
        <w:t>ого характера, принятием мер по противодействию террористическим актам;</w:t>
      </w:r>
    </w:p>
    <w:p w:rsidR="009D6A1B" w:rsidRPr="00CF5B20" w:rsidRDefault="009D6A1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</w:t>
      </w:r>
      <w:r w:rsidRPr="00CF5B20">
        <w:rPr>
          <w:rFonts w:ascii="Times New Roman" w:hAnsi="Times New Roman" w:cs="Times New Roman"/>
          <w:sz w:val="28"/>
          <w:szCs w:val="28"/>
        </w:rPr>
        <w:t>осуществление градостроительной деятельности с соблюдением требований охраны окружающей среды и экологической безопасности;</w:t>
      </w:r>
    </w:p>
    <w:p w:rsidR="009D6A1B" w:rsidRPr="00CF5B20" w:rsidRDefault="000A7C01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B23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D6A1B" w:rsidRPr="00CF5B20">
        <w:rPr>
          <w:rFonts w:ascii="Times New Roman" w:hAnsi="Times New Roman" w:cs="Times New Roman"/>
          <w:sz w:val="28"/>
          <w:szCs w:val="28"/>
        </w:rPr>
        <w:t>существление градостроительной деятельности с соблюдением требований  сохранения объектов культурного наследия и особо охраняемых природных территорий.</w:t>
      </w:r>
    </w:p>
    <w:p w:rsidR="009D6A1B" w:rsidRPr="00CF5B20" w:rsidRDefault="009D6A1B" w:rsidP="00DB0278">
      <w:pPr>
        <w:suppressAutoHyphens/>
        <w:snapToGri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Реализация данной Программы обеспечит прозрачность при осуществлении градостроительной де</w:t>
      </w:r>
      <w:r w:rsidR="000568C2">
        <w:rPr>
          <w:rFonts w:ascii="Times New Roman" w:hAnsi="Times New Roman" w:cs="Times New Roman"/>
          <w:sz w:val="28"/>
          <w:szCs w:val="28"/>
        </w:rPr>
        <w:t>ятельности в населенных пунктах</w:t>
      </w:r>
      <w:r w:rsidR="00E05C61" w:rsidRPr="00CF5B20">
        <w:rPr>
          <w:rFonts w:ascii="Times New Roman" w:hAnsi="Times New Roman" w:cs="Times New Roman"/>
          <w:sz w:val="28"/>
          <w:szCs w:val="28"/>
        </w:rPr>
        <w:t>, а также придаст территории инвестиционную привлекательность.</w:t>
      </w:r>
    </w:p>
    <w:p w:rsidR="00CE2B92" w:rsidRPr="00CF5B20" w:rsidRDefault="00CE2B92" w:rsidP="00CF5B20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B23F0" w:rsidRDefault="001E3B2F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5BBE">
        <w:rPr>
          <w:rFonts w:ascii="Times New Roman" w:hAnsi="Times New Roman" w:cs="Times New Roman"/>
          <w:sz w:val="28"/>
          <w:szCs w:val="28"/>
        </w:rPr>
        <w:t>. Перечень мероприятий Программы, с</w:t>
      </w:r>
      <w:r w:rsidR="00E05C61" w:rsidRPr="00CF5B20">
        <w:rPr>
          <w:rFonts w:ascii="Times New Roman" w:hAnsi="Times New Roman" w:cs="Times New Roman"/>
          <w:sz w:val="28"/>
          <w:szCs w:val="28"/>
        </w:rPr>
        <w:t>роки и этапы реализации Программы</w:t>
      </w:r>
    </w:p>
    <w:p w:rsidR="00545ABD" w:rsidRPr="00CF5B20" w:rsidRDefault="00545ABD" w:rsidP="00CF5B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3685"/>
        <w:gridCol w:w="1338"/>
        <w:gridCol w:w="1338"/>
        <w:gridCol w:w="1338"/>
        <w:gridCol w:w="1338"/>
      </w:tblGrid>
      <w:tr w:rsidR="00E05C61" w:rsidRPr="00CF5B20" w:rsidTr="008D5F13">
        <w:tc>
          <w:tcPr>
            <w:tcW w:w="534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85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FA5435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FA5435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</w:tc>
        <w:tc>
          <w:tcPr>
            <w:tcW w:w="1338" w:type="dxa"/>
          </w:tcPr>
          <w:p w:rsid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Стоимость</w:t>
            </w:r>
            <w:r w:rsidR="008D5F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05C61" w:rsidRPr="008D5F13" w:rsidRDefault="008D5F13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38" w:type="dxa"/>
          </w:tcPr>
          <w:p w:rsidR="00E05C61" w:rsidRPr="008D5F13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5F13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</w:tr>
      <w:tr w:rsidR="00E05C61" w:rsidRPr="00CF5B20" w:rsidTr="008D5F13">
        <w:tc>
          <w:tcPr>
            <w:tcW w:w="534" w:type="dxa"/>
          </w:tcPr>
          <w:p w:rsidR="00E05C61" w:rsidRPr="00CF5B20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FA5435" w:rsidRPr="00CF5B20" w:rsidRDefault="00FA5435" w:rsidP="0068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Разработка генеральных планов</w:t>
            </w:r>
            <w:r w:rsidR="006866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поселения</w:t>
            </w:r>
          </w:p>
        </w:tc>
        <w:tc>
          <w:tcPr>
            <w:tcW w:w="1338" w:type="dxa"/>
          </w:tcPr>
          <w:p w:rsidR="00E05C61" w:rsidRPr="00CF5B20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C345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dxa"/>
          </w:tcPr>
          <w:p w:rsidR="00E05C61" w:rsidRPr="00CF5B20" w:rsidRDefault="00C83F36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740,6</w:t>
            </w:r>
          </w:p>
        </w:tc>
        <w:tc>
          <w:tcPr>
            <w:tcW w:w="1338" w:type="dxa"/>
          </w:tcPr>
          <w:p w:rsidR="00E05C61" w:rsidRPr="00CF5B20" w:rsidRDefault="00C83F36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740,6</w:t>
            </w:r>
          </w:p>
        </w:tc>
        <w:tc>
          <w:tcPr>
            <w:tcW w:w="1338" w:type="dxa"/>
          </w:tcPr>
          <w:p w:rsidR="00E05C61" w:rsidRPr="00CF5B20" w:rsidRDefault="000A7C01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05C61" w:rsidRPr="00CF5B20" w:rsidTr="008D5F13">
        <w:tc>
          <w:tcPr>
            <w:tcW w:w="534" w:type="dxa"/>
          </w:tcPr>
          <w:p w:rsidR="00E05C61" w:rsidRPr="00CF5B20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E05C61" w:rsidRPr="00CF5B20" w:rsidRDefault="00FA5435" w:rsidP="006866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Правил землепользования и застройки  поселения  </w:t>
            </w:r>
          </w:p>
        </w:tc>
        <w:tc>
          <w:tcPr>
            <w:tcW w:w="1338" w:type="dxa"/>
          </w:tcPr>
          <w:p w:rsidR="00E05C61" w:rsidRPr="00CF5B20" w:rsidRDefault="00FA5435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  <w:r w:rsidR="00C345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5B2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338" w:type="dxa"/>
          </w:tcPr>
          <w:p w:rsidR="00E05C61" w:rsidRPr="00CF5B20" w:rsidRDefault="00C83F36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296,2</w:t>
            </w:r>
          </w:p>
        </w:tc>
        <w:tc>
          <w:tcPr>
            <w:tcW w:w="1338" w:type="dxa"/>
          </w:tcPr>
          <w:p w:rsidR="00E05C61" w:rsidRPr="00CF5B20" w:rsidRDefault="00C83F36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296,2</w:t>
            </w:r>
          </w:p>
        </w:tc>
        <w:tc>
          <w:tcPr>
            <w:tcW w:w="1338" w:type="dxa"/>
          </w:tcPr>
          <w:p w:rsidR="00E05C61" w:rsidRPr="00CF5B20" w:rsidRDefault="000A7C01" w:rsidP="00CF5B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F75BBE" w:rsidRDefault="00F75BBE" w:rsidP="00F75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1E3B2F" w:rsidP="00F75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75BBE">
        <w:rPr>
          <w:rFonts w:ascii="Times New Roman" w:hAnsi="Times New Roman" w:cs="Times New Roman"/>
          <w:sz w:val="28"/>
          <w:szCs w:val="28"/>
        </w:rPr>
        <w:t>. Финансовое обеспечение Программы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Программы </w:t>
      </w:r>
      <w:r w:rsidR="00E54F2F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</w:t>
      </w:r>
      <w:r w:rsidR="00E54F2F" w:rsidRPr="00CF5B20">
        <w:rPr>
          <w:rFonts w:ascii="Times New Roman" w:hAnsi="Times New Roman" w:cs="Times New Roman"/>
          <w:sz w:val="28"/>
          <w:szCs w:val="28"/>
        </w:rPr>
        <w:t xml:space="preserve">перевыполнения доходной части бюджета </w:t>
      </w:r>
      <w:r w:rsidR="00790FDF">
        <w:rPr>
          <w:rFonts w:ascii="Times New Roman" w:hAnsi="Times New Roman" w:cs="Times New Roman"/>
          <w:sz w:val="28"/>
          <w:szCs w:val="28"/>
        </w:rPr>
        <w:t>Колоярского</w:t>
      </w:r>
      <w:r w:rsidR="00E54F2F" w:rsidRPr="00CF5B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1E3B2F" w:rsidP="00F75BB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75BB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75B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75BBE">
        <w:rPr>
          <w:rFonts w:ascii="Times New Roman" w:hAnsi="Times New Roman" w:cs="Times New Roman"/>
          <w:sz w:val="28"/>
          <w:szCs w:val="28"/>
        </w:rPr>
        <w:t xml:space="preserve"> ходом реализации Программы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F75BBE" w:rsidRDefault="007709A7" w:rsidP="00F75BB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90FDF">
        <w:rPr>
          <w:rFonts w:ascii="Times New Roman" w:hAnsi="Times New Roman" w:cs="Times New Roman"/>
          <w:sz w:val="28"/>
          <w:szCs w:val="28"/>
        </w:rPr>
        <w:t>Колоярского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75BBE">
        <w:rPr>
          <w:rFonts w:ascii="Times New Roman" w:hAnsi="Times New Roman" w:cs="Times New Roman"/>
          <w:sz w:val="28"/>
          <w:szCs w:val="28"/>
        </w:rPr>
        <w:t xml:space="preserve"> осуществляет руководство и </w:t>
      </w:r>
      <w:proofErr w:type="gramStart"/>
      <w:r w:rsidR="00F75B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75BBE">
        <w:rPr>
          <w:rFonts w:ascii="Times New Roman" w:hAnsi="Times New Roman" w:cs="Times New Roman"/>
          <w:sz w:val="28"/>
          <w:szCs w:val="28"/>
        </w:rPr>
        <w:t xml:space="preserve"> ходом реализации Программы, обеспечивает целевое использование средств, выделенных на реализацию Программы, в соответствии с утвержденными мероприятиями, взаимодействие между исполнителями работ.</w:t>
      </w:r>
    </w:p>
    <w:p w:rsidR="00F75BBE" w:rsidRDefault="00F75BBE" w:rsidP="00F75BB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BE5631" w:rsidRDefault="006B2706" w:rsidP="00BE563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E5631">
        <w:rPr>
          <w:rFonts w:ascii="Times New Roman" w:hAnsi="Times New Roman" w:cs="Times New Roman"/>
          <w:sz w:val="28"/>
          <w:szCs w:val="28"/>
        </w:rPr>
        <w:t>. Оценка эффективности Программы</w:t>
      </w:r>
    </w:p>
    <w:p w:rsidR="00BE5631" w:rsidRDefault="00BE5631" w:rsidP="00BE56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E5631" w:rsidRDefault="00BE5631" w:rsidP="00BE56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обеспечить документами территориального планирования, правилами землепользования и застройки </w:t>
      </w:r>
      <w:r w:rsidR="004B23AA">
        <w:rPr>
          <w:rFonts w:ascii="Times New Roman" w:hAnsi="Times New Roman" w:cs="Times New Roman"/>
          <w:sz w:val="28"/>
          <w:szCs w:val="28"/>
        </w:rPr>
        <w:t>Колоярское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3D41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D41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что в свою очередь позволит получить многосторонний социально-экономический эффект и будет иметь позитивные последствия во многих сферах жизнедеятельности </w:t>
      </w:r>
      <w:r w:rsidR="003D4182">
        <w:rPr>
          <w:rFonts w:ascii="Times New Roman" w:hAnsi="Times New Roman" w:cs="Times New Roman"/>
          <w:sz w:val="28"/>
          <w:szCs w:val="28"/>
        </w:rPr>
        <w:t>поселения.</w:t>
      </w:r>
    </w:p>
    <w:p w:rsidR="00C83F36" w:rsidRDefault="00C83F36" w:rsidP="00BE563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83F36" w:rsidRPr="00CF5B20" w:rsidRDefault="00C83F36" w:rsidP="00C83F3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Колоярского</w:t>
      </w:r>
      <w:proofErr w:type="spellEnd"/>
    </w:p>
    <w:p w:rsidR="00E05C61" w:rsidRPr="00CF5B20" w:rsidRDefault="00C83F36" w:rsidP="00C83F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5B20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А.А.Никулин</w:t>
      </w:r>
    </w:p>
    <w:sectPr w:rsidR="00E05C61" w:rsidRPr="00CF5B20" w:rsidSect="007A01E7">
      <w:footerReference w:type="default" r:id="rId7"/>
      <w:pgSz w:w="11906" w:h="16838"/>
      <w:pgMar w:top="1134" w:right="850" w:bottom="1134" w:left="1701" w:header="708" w:footer="1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2F4" w:rsidRDefault="00B242F4" w:rsidP="007A01E7">
      <w:pPr>
        <w:spacing w:after="0" w:line="240" w:lineRule="auto"/>
      </w:pPr>
      <w:r>
        <w:separator/>
      </w:r>
    </w:p>
  </w:endnote>
  <w:endnote w:type="continuationSeparator" w:id="1">
    <w:p w:rsidR="00B242F4" w:rsidRDefault="00B242F4" w:rsidP="007A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6165766"/>
      <w:docPartObj>
        <w:docPartGallery w:val="Page Numbers (Bottom of Page)"/>
        <w:docPartUnique/>
      </w:docPartObj>
    </w:sdtPr>
    <w:sdtContent>
      <w:p w:rsidR="007A01E7" w:rsidRPr="00567364" w:rsidRDefault="003E6A26">
        <w:pPr>
          <w:pStyle w:val="a8"/>
          <w:jc w:val="center"/>
          <w:rPr>
            <w:rFonts w:ascii="Times New Roman" w:hAnsi="Times New Roman" w:cs="Times New Roman"/>
          </w:rPr>
        </w:pPr>
        <w:r w:rsidRPr="00567364">
          <w:rPr>
            <w:rFonts w:ascii="Times New Roman" w:hAnsi="Times New Roman" w:cs="Times New Roman"/>
          </w:rPr>
          <w:fldChar w:fldCharType="begin"/>
        </w:r>
        <w:r w:rsidR="007A01E7" w:rsidRPr="00567364">
          <w:rPr>
            <w:rFonts w:ascii="Times New Roman" w:hAnsi="Times New Roman" w:cs="Times New Roman"/>
          </w:rPr>
          <w:instrText xml:space="preserve"> PAGE   \* MERGEFORMAT </w:instrText>
        </w:r>
        <w:r w:rsidRPr="00567364">
          <w:rPr>
            <w:rFonts w:ascii="Times New Roman" w:hAnsi="Times New Roman" w:cs="Times New Roman"/>
          </w:rPr>
          <w:fldChar w:fldCharType="separate"/>
        </w:r>
        <w:r w:rsidR="00A01182">
          <w:rPr>
            <w:rFonts w:ascii="Times New Roman" w:hAnsi="Times New Roman" w:cs="Times New Roman"/>
            <w:noProof/>
          </w:rPr>
          <w:t>5</w:t>
        </w:r>
        <w:r w:rsidRPr="00567364">
          <w:rPr>
            <w:rFonts w:ascii="Times New Roman" w:hAnsi="Times New Roman" w:cs="Times New Roman"/>
          </w:rPr>
          <w:fldChar w:fldCharType="end"/>
        </w:r>
      </w:p>
    </w:sdtContent>
  </w:sdt>
  <w:p w:rsidR="007A01E7" w:rsidRDefault="007A01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2F4" w:rsidRDefault="00B242F4" w:rsidP="007A01E7">
      <w:pPr>
        <w:spacing w:after="0" w:line="240" w:lineRule="auto"/>
      </w:pPr>
      <w:r>
        <w:separator/>
      </w:r>
    </w:p>
  </w:footnote>
  <w:footnote w:type="continuationSeparator" w:id="1">
    <w:p w:rsidR="00B242F4" w:rsidRDefault="00B242F4" w:rsidP="007A01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967100"/>
    <w:multiLevelType w:val="hybridMultilevel"/>
    <w:tmpl w:val="C34A9C70"/>
    <w:lvl w:ilvl="0" w:tplc="F4CE316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744B97"/>
    <w:multiLevelType w:val="hybridMultilevel"/>
    <w:tmpl w:val="6EBEC71C"/>
    <w:lvl w:ilvl="0" w:tplc="9BF218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EF57C02"/>
    <w:multiLevelType w:val="hybridMultilevel"/>
    <w:tmpl w:val="C34A9C70"/>
    <w:lvl w:ilvl="0" w:tplc="F4CE316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13775C"/>
    <w:multiLevelType w:val="hybridMultilevel"/>
    <w:tmpl w:val="C3341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1224"/>
    <w:rsid w:val="00007DBE"/>
    <w:rsid w:val="00011B69"/>
    <w:rsid w:val="000167E9"/>
    <w:rsid w:val="00027D7A"/>
    <w:rsid w:val="00036CC4"/>
    <w:rsid w:val="000568C2"/>
    <w:rsid w:val="0007056B"/>
    <w:rsid w:val="000740C8"/>
    <w:rsid w:val="00096458"/>
    <w:rsid w:val="000A0BED"/>
    <w:rsid w:val="000A7C01"/>
    <w:rsid w:val="000C0AC4"/>
    <w:rsid w:val="000F5E79"/>
    <w:rsid w:val="00103542"/>
    <w:rsid w:val="0013594A"/>
    <w:rsid w:val="00162215"/>
    <w:rsid w:val="001C4F28"/>
    <w:rsid w:val="001E3B2F"/>
    <w:rsid w:val="0025096C"/>
    <w:rsid w:val="00250EF7"/>
    <w:rsid w:val="00253ED2"/>
    <w:rsid w:val="002912E9"/>
    <w:rsid w:val="002F0DB8"/>
    <w:rsid w:val="002F378C"/>
    <w:rsid w:val="002F5B72"/>
    <w:rsid w:val="0035134C"/>
    <w:rsid w:val="0035349B"/>
    <w:rsid w:val="003A636B"/>
    <w:rsid w:val="003D0A2D"/>
    <w:rsid w:val="003D4182"/>
    <w:rsid w:val="003E6A26"/>
    <w:rsid w:val="0040016D"/>
    <w:rsid w:val="00404470"/>
    <w:rsid w:val="00423EFA"/>
    <w:rsid w:val="004335B9"/>
    <w:rsid w:val="004407D0"/>
    <w:rsid w:val="00457144"/>
    <w:rsid w:val="004575F7"/>
    <w:rsid w:val="0047560F"/>
    <w:rsid w:val="004A05E6"/>
    <w:rsid w:val="004B23AA"/>
    <w:rsid w:val="004C33AC"/>
    <w:rsid w:val="004F50CB"/>
    <w:rsid w:val="00501224"/>
    <w:rsid w:val="00545ABD"/>
    <w:rsid w:val="00567364"/>
    <w:rsid w:val="00577AF8"/>
    <w:rsid w:val="0059653E"/>
    <w:rsid w:val="005A58B2"/>
    <w:rsid w:val="005E30F7"/>
    <w:rsid w:val="00652163"/>
    <w:rsid w:val="00674D9C"/>
    <w:rsid w:val="006866B4"/>
    <w:rsid w:val="006B2706"/>
    <w:rsid w:val="006C5751"/>
    <w:rsid w:val="00702827"/>
    <w:rsid w:val="00744354"/>
    <w:rsid w:val="00744B18"/>
    <w:rsid w:val="007631F1"/>
    <w:rsid w:val="007709A7"/>
    <w:rsid w:val="00780909"/>
    <w:rsid w:val="00790FDF"/>
    <w:rsid w:val="007A01E7"/>
    <w:rsid w:val="007E6EDF"/>
    <w:rsid w:val="00817ED9"/>
    <w:rsid w:val="00884E07"/>
    <w:rsid w:val="008A555C"/>
    <w:rsid w:val="008B695F"/>
    <w:rsid w:val="008D5F13"/>
    <w:rsid w:val="0094422A"/>
    <w:rsid w:val="00973125"/>
    <w:rsid w:val="009A7A1F"/>
    <w:rsid w:val="009B23F0"/>
    <w:rsid w:val="009B2E3F"/>
    <w:rsid w:val="009D60CD"/>
    <w:rsid w:val="009D6A1B"/>
    <w:rsid w:val="00A01182"/>
    <w:rsid w:val="00A652E7"/>
    <w:rsid w:val="00AA4A9B"/>
    <w:rsid w:val="00AB69EA"/>
    <w:rsid w:val="00AC1A7F"/>
    <w:rsid w:val="00AD6044"/>
    <w:rsid w:val="00AE4647"/>
    <w:rsid w:val="00B139F4"/>
    <w:rsid w:val="00B20003"/>
    <w:rsid w:val="00B242F4"/>
    <w:rsid w:val="00B45DD0"/>
    <w:rsid w:val="00B519A3"/>
    <w:rsid w:val="00B56D24"/>
    <w:rsid w:val="00B66217"/>
    <w:rsid w:val="00B835E5"/>
    <w:rsid w:val="00B9522A"/>
    <w:rsid w:val="00BC11FF"/>
    <w:rsid w:val="00BE5631"/>
    <w:rsid w:val="00BE7CC7"/>
    <w:rsid w:val="00C00D26"/>
    <w:rsid w:val="00C01203"/>
    <w:rsid w:val="00C0396B"/>
    <w:rsid w:val="00C0412B"/>
    <w:rsid w:val="00C3458C"/>
    <w:rsid w:val="00C61EB7"/>
    <w:rsid w:val="00C83F36"/>
    <w:rsid w:val="00C93017"/>
    <w:rsid w:val="00CA7F57"/>
    <w:rsid w:val="00CC79BE"/>
    <w:rsid w:val="00CE2B92"/>
    <w:rsid w:val="00CE4960"/>
    <w:rsid w:val="00CF5B20"/>
    <w:rsid w:val="00CF7E55"/>
    <w:rsid w:val="00D35D78"/>
    <w:rsid w:val="00D515F5"/>
    <w:rsid w:val="00D72AD6"/>
    <w:rsid w:val="00D75E8E"/>
    <w:rsid w:val="00DB0278"/>
    <w:rsid w:val="00DC3B69"/>
    <w:rsid w:val="00E05C61"/>
    <w:rsid w:val="00E1709C"/>
    <w:rsid w:val="00E33AFD"/>
    <w:rsid w:val="00E50CB1"/>
    <w:rsid w:val="00E54F2F"/>
    <w:rsid w:val="00E65687"/>
    <w:rsid w:val="00E97EC3"/>
    <w:rsid w:val="00EA47B1"/>
    <w:rsid w:val="00EB5063"/>
    <w:rsid w:val="00EF2601"/>
    <w:rsid w:val="00EF31C3"/>
    <w:rsid w:val="00F20A35"/>
    <w:rsid w:val="00F3196D"/>
    <w:rsid w:val="00F47725"/>
    <w:rsid w:val="00F66D5F"/>
    <w:rsid w:val="00F75BBE"/>
    <w:rsid w:val="00F84629"/>
    <w:rsid w:val="00FA5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B8"/>
  </w:style>
  <w:style w:type="paragraph" w:styleId="1">
    <w:name w:val="heading 1"/>
    <w:basedOn w:val="a"/>
    <w:next w:val="a"/>
    <w:link w:val="10"/>
    <w:qFormat/>
    <w:rsid w:val="00501224"/>
    <w:pPr>
      <w:keepNext/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501224"/>
    <w:pPr>
      <w:keepNext/>
      <w:tabs>
        <w:tab w:val="num" w:pos="720"/>
      </w:tabs>
      <w:suppressAutoHyphens/>
      <w:spacing w:after="0" w:line="240" w:lineRule="auto"/>
      <w:ind w:left="720" w:hanging="360"/>
      <w:jc w:val="right"/>
      <w:outlineLvl w:val="1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122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01224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50122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50122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4">
    <w:name w:val="Block Text"/>
    <w:basedOn w:val="a"/>
    <w:semiHidden/>
    <w:unhideWhenUsed/>
    <w:rsid w:val="009A7A1F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uiPriority w:val="59"/>
    <w:rsid w:val="00AB69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A47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7A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01E7"/>
  </w:style>
  <w:style w:type="paragraph" w:styleId="a8">
    <w:name w:val="footer"/>
    <w:basedOn w:val="a"/>
    <w:link w:val="a9"/>
    <w:uiPriority w:val="99"/>
    <w:unhideWhenUsed/>
    <w:rsid w:val="007A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01E7"/>
  </w:style>
  <w:style w:type="paragraph" w:styleId="aa">
    <w:name w:val="No Spacing"/>
    <w:uiPriority w:val="1"/>
    <w:qFormat/>
    <w:rsid w:val="00EF31C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1141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user</cp:lastModifiedBy>
  <cp:revision>80</cp:revision>
  <cp:lastPrinted>2011-03-18T06:43:00Z</cp:lastPrinted>
  <dcterms:created xsi:type="dcterms:W3CDTF">2011-01-12T06:32:00Z</dcterms:created>
  <dcterms:modified xsi:type="dcterms:W3CDTF">2011-03-21T14:10:00Z</dcterms:modified>
</cp:coreProperties>
</file>